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9437F" w14:textId="77777777" w:rsidR="00F764AC" w:rsidRPr="00257022" w:rsidRDefault="00F764AC" w:rsidP="00AF600B">
      <w:pPr>
        <w:pStyle w:val="Pielikums"/>
        <w:numPr>
          <w:ilvl w:val="0"/>
          <w:numId w:val="37"/>
        </w:numPr>
        <w:spacing w:after="0"/>
        <w:rPr>
          <w:b w:val="0"/>
          <w:szCs w:val="24"/>
        </w:rPr>
      </w:pPr>
      <w:bookmarkStart w:id="0" w:name="_Toc513098167"/>
      <w:r w:rsidRPr="00257022">
        <w:rPr>
          <w:b w:val="0"/>
          <w:szCs w:val="24"/>
        </w:rPr>
        <w:t>pielikums</w:t>
      </w:r>
      <w:bookmarkEnd w:id="0"/>
    </w:p>
    <w:p w14:paraId="7EAF6D6C" w14:textId="39232BD4" w:rsidR="00C073A4" w:rsidRPr="00257022" w:rsidRDefault="001000A2" w:rsidP="00C073A4">
      <w:pPr>
        <w:pStyle w:val="ListParagraph"/>
        <w:spacing w:after="0" w:line="240" w:lineRule="auto"/>
        <w:ind w:left="14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iepirkuma</w:t>
      </w:r>
    </w:p>
    <w:p w14:paraId="2B05C60A" w14:textId="7BD662A0" w:rsidR="00C073A4" w:rsidRPr="00257022" w:rsidRDefault="00C073A4" w:rsidP="00C073A4">
      <w:pPr>
        <w:pStyle w:val="ListParagraph"/>
        <w:spacing w:after="0" w:line="240" w:lineRule="auto"/>
        <w:ind w:left="14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57022">
        <w:rPr>
          <w:rFonts w:ascii="Times New Roman" w:hAnsi="Times New Roman" w:cs="Times New Roman"/>
          <w:bCs/>
          <w:sz w:val="24"/>
          <w:szCs w:val="24"/>
        </w:rPr>
        <w:t xml:space="preserve"> (iepirkuma i</w:t>
      </w:r>
      <w:r w:rsidR="00FF3835">
        <w:rPr>
          <w:rFonts w:ascii="Times New Roman" w:hAnsi="Times New Roman" w:cs="Times New Roman"/>
          <w:bCs/>
          <w:sz w:val="24"/>
          <w:szCs w:val="24"/>
        </w:rPr>
        <w:t>dentifikācijas Nr. IeM VP 2021</w:t>
      </w:r>
      <w:r w:rsidR="00257022">
        <w:rPr>
          <w:rFonts w:ascii="Times New Roman" w:hAnsi="Times New Roman" w:cs="Times New Roman"/>
          <w:bCs/>
          <w:sz w:val="24"/>
          <w:szCs w:val="24"/>
        </w:rPr>
        <w:t>/</w:t>
      </w:r>
      <w:r w:rsidR="00FF38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4209">
        <w:rPr>
          <w:rFonts w:ascii="Times New Roman" w:hAnsi="Times New Roman" w:cs="Times New Roman"/>
          <w:bCs/>
          <w:sz w:val="24"/>
          <w:szCs w:val="24"/>
        </w:rPr>
        <w:t xml:space="preserve"> EEZ</w:t>
      </w:r>
      <w:r w:rsidRPr="00257022">
        <w:rPr>
          <w:rFonts w:ascii="Times New Roman" w:hAnsi="Times New Roman" w:cs="Times New Roman"/>
          <w:bCs/>
          <w:sz w:val="24"/>
          <w:szCs w:val="24"/>
        </w:rPr>
        <w:t xml:space="preserve">) Nolikumam </w:t>
      </w:r>
    </w:p>
    <w:p w14:paraId="178B4693" w14:textId="77777777" w:rsidR="0089527D" w:rsidRPr="00F063DA" w:rsidRDefault="0089527D" w:rsidP="0089527D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51F402E" w14:textId="77777777" w:rsidR="00BE0C3E" w:rsidRPr="0099364C" w:rsidRDefault="00BE0C3E" w:rsidP="008952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EE0931" w14:textId="77777777" w:rsidR="0089527D" w:rsidRPr="0099364C" w:rsidRDefault="00AF600B" w:rsidP="0089527D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36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VĒRTĒŠANAS KRITĒRIJI</w:t>
      </w:r>
    </w:p>
    <w:p w14:paraId="08E36689" w14:textId="3F1D5B56" w:rsidR="00C073A4" w:rsidRPr="00C073A4" w:rsidRDefault="001000A2" w:rsidP="004042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iepirkumā</w:t>
      </w:r>
    </w:p>
    <w:p w14:paraId="4BEC394E" w14:textId="225CAE9B" w:rsidR="008E2188" w:rsidRPr="00E31F08" w:rsidRDefault="00E31F08" w:rsidP="008E21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31F0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“</w:t>
      </w:r>
      <w:r w:rsidR="008E2188" w:rsidRPr="00E31F0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Reklāmas un sabiedrisko attiecību pakalpojumi EEZ projekta “Atbalsts Valsts policijai ekonomisko noziegumu izmeklēšanas paātrināšanai un kvalitātes uzlabošanai Latvijā” ietvaros”</w:t>
      </w:r>
    </w:p>
    <w:p w14:paraId="405F3A88" w14:textId="213A7D84" w:rsidR="008E2188" w:rsidRPr="00C235BD" w:rsidRDefault="008E2188" w:rsidP="008E21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235B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(iepirkuma identifikācijas Nr. </w:t>
      </w:r>
      <w:r w:rsidRPr="00C6674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IeM VP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202</w:t>
      </w:r>
      <w:r w:rsidR="00FF3835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/</w:t>
      </w:r>
      <w:r w:rsidR="00FF383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EEZ</w:t>
      </w:r>
      <w:r w:rsidRPr="00C6674B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6B635135" w14:textId="77777777" w:rsidR="00D54E02" w:rsidRPr="00C235BD" w:rsidRDefault="00D54E02" w:rsidP="00812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5C2F4641" w14:textId="77777777" w:rsidR="00AF600B" w:rsidRDefault="00AF600B" w:rsidP="00AF600B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AF600B">
        <w:rPr>
          <w:rFonts w:ascii="Times New Roman" w:eastAsia="Times New Roman" w:hAnsi="Times New Roman" w:cs="Times New Roman"/>
          <w:sz w:val="24"/>
          <w:szCs w:val="20"/>
          <w:lang w:eastAsia="lv-LV"/>
        </w:rPr>
        <w:t>Nosakot saimnieciski izdevīgāko piedāvājumu, izman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to šādus vērtēšanas kritērijus:</w:t>
      </w:r>
    </w:p>
    <w:tbl>
      <w:tblPr>
        <w:tblW w:w="14498" w:type="dxa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2980"/>
        <w:gridCol w:w="1941"/>
        <w:gridCol w:w="8548"/>
      </w:tblGrid>
      <w:tr w:rsidR="00C073A4" w:rsidRPr="00C073A4" w14:paraId="0E13E88B" w14:textId="77777777" w:rsidTr="00461BBC">
        <w:tc>
          <w:tcPr>
            <w:tcW w:w="1029" w:type="dxa"/>
            <w:shd w:val="clear" w:color="auto" w:fill="auto"/>
            <w:vAlign w:val="center"/>
          </w:tcPr>
          <w:p w14:paraId="1CA709F3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Pozīcija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4F357D0D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Vērtēšanas kritērijs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520B4A64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Maksimālais punktu skaits</w:t>
            </w:r>
          </w:p>
        </w:tc>
        <w:tc>
          <w:tcPr>
            <w:tcW w:w="8548" w:type="dxa"/>
            <w:shd w:val="clear" w:color="auto" w:fill="auto"/>
            <w:vAlign w:val="center"/>
          </w:tcPr>
          <w:p w14:paraId="1631C309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Aprēķins</w:t>
            </w:r>
          </w:p>
        </w:tc>
      </w:tr>
      <w:tr w:rsidR="00C073A4" w:rsidRPr="00C073A4" w14:paraId="250D7A16" w14:textId="77777777" w:rsidTr="00461BBC">
        <w:tc>
          <w:tcPr>
            <w:tcW w:w="1029" w:type="dxa"/>
            <w:shd w:val="clear" w:color="auto" w:fill="auto"/>
          </w:tcPr>
          <w:p w14:paraId="2CCCDFC8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980" w:type="dxa"/>
            <w:shd w:val="clear" w:color="auto" w:fill="auto"/>
          </w:tcPr>
          <w:p w14:paraId="4AB1D9D7" w14:textId="77777777" w:rsidR="00C073A4" w:rsidRPr="00C073A4" w:rsidRDefault="00C073A4" w:rsidP="00C07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Cena</w:t>
            </w:r>
          </w:p>
        </w:tc>
        <w:tc>
          <w:tcPr>
            <w:tcW w:w="1941" w:type="dxa"/>
            <w:shd w:val="clear" w:color="auto" w:fill="auto"/>
          </w:tcPr>
          <w:p w14:paraId="23FEF34F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548" w:type="dxa"/>
            <w:shd w:val="clear" w:color="auto" w:fill="auto"/>
          </w:tcPr>
          <w:p w14:paraId="06C8EE40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= Ax/Ay x 30</w:t>
            </w: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kur</w:t>
            </w:r>
          </w:p>
          <w:p w14:paraId="6568CAD7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 – Pretendenta iegūtais punktu skaits;</w:t>
            </w:r>
          </w:p>
          <w:p w14:paraId="003A7FCA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Ax – zemākā piedāvājuma cena;</w:t>
            </w:r>
          </w:p>
          <w:p w14:paraId="5F450827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Ay – vērtējamā piedāvājuma cena;</w:t>
            </w:r>
          </w:p>
          <w:p w14:paraId="76569A9B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30 - maksimālais punktu skaits.</w:t>
            </w:r>
          </w:p>
          <w:p w14:paraId="73761DBF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56028E4" w14:textId="77777777" w:rsidR="00C073A4" w:rsidRPr="00C073A4" w:rsidRDefault="00C073A4" w:rsidP="00C07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Iegūto punktu skaits tiek aprēķināts ar precizitāti 2 (divas) zīmes aiz komata.</w:t>
            </w:r>
          </w:p>
        </w:tc>
      </w:tr>
      <w:tr w:rsidR="00C073A4" w:rsidRPr="00C073A4" w14:paraId="692D8EA3" w14:textId="77777777" w:rsidTr="00461BBC">
        <w:tc>
          <w:tcPr>
            <w:tcW w:w="1029" w:type="dxa"/>
            <w:shd w:val="clear" w:color="auto" w:fill="auto"/>
          </w:tcPr>
          <w:p w14:paraId="11116DDE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980" w:type="dxa"/>
            <w:shd w:val="clear" w:color="auto" w:fill="auto"/>
          </w:tcPr>
          <w:p w14:paraId="64B0A940" w14:textId="6E7C72F1" w:rsidR="00C073A4" w:rsidRPr="00C073A4" w:rsidRDefault="008E2188" w:rsidP="008E21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Projekta</w:t>
            </w:r>
            <w:r w:rsidR="00C073A4"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apraksts:</w:t>
            </w:r>
          </w:p>
        </w:tc>
        <w:tc>
          <w:tcPr>
            <w:tcW w:w="1941" w:type="dxa"/>
            <w:shd w:val="clear" w:color="auto" w:fill="auto"/>
          </w:tcPr>
          <w:p w14:paraId="6859E0A7" w14:textId="2BAA968F" w:rsidR="00C073A4" w:rsidRPr="00C073A4" w:rsidRDefault="008E2188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548" w:type="dxa"/>
            <w:shd w:val="clear" w:color="auto" w:fill="auto"/>
          </w:tcPr>
          <w:p w14:paraId="5B0C4FCB" w14:textId="08AF28E5" w:rsidR="00C073A4" w:rsidRPr="005E47CB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B </w:t>
            </w:r>
            <w:r w:rsidR="008E21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= B1+B2+B3</w:t>
            </w:r>
          </w:p>
          <w:p w14:paraId="025DF285" w14:textId="77777777" w:rsidR="00E11850" w:rsidRPr="00C073A4" w:rsidRDefault="00E11850" w:rsidP="00A226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5E47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*Arī prezentācijā sniegtā informācija tiks ņemta vērā, vērtējot piedāvājumu saskaņā ar “B” pozīcijā</w:t>
            </w:r>
            <w:r w:rsidR="00A2269E" w:rsidRPr="005E47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norādītajiem vērtēšanas kritērijiem</w:t>
            </w:r>
            <w:r w:rsidRPr="005E47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C073A4" w:rsidRPr="00C073A4" w14:paraId="787521D5" w14:textId="77777777" w:rsidTr="00461BBC">
        <w:tc>
          <w:tcPr>
            <w:tcW w:w="1029" w:type="dxa"/>
            <w:shd w:val="clear" w:color="auto" w:fill="auto"/>
          </w:tcPr>
          <w:p w14:paraId="13C5F782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B1</w:t>
            </w:r>
          </w:p>
        </w:tc>
        <w:tc>
          <w:tcPr>
            <w:tcW w:w="2980" w:type="dxa"/>
            <w:shd w:val="clear" w:color="auto" w:fill="auto"/>
          </w:tcPr>
          <w:p w14:paraId="2CB4FD1C" w14:textId="63FBA362" w:rsidR="00C073A4" w:rsidRPr="00C073A4" w:rsidRDefault="008E2188" w:rsidP="00C07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Projekta tēla koncepcija, sauklis un logo (skices)</w:t>
            </w:r>
          </w:p>
        </w:tc>
        <w:tc>
          <w:tcPr>
            <w:tcW w:w="1941" w:type="dxa"/>
            <w:shd w:val="clear" w:color="auto" w:fill="auto"/>
          </w:tcPr>
          <w:p w14:paraId="365EEE91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48" w:type="dxa"/>
            <w:shd w:val="clear" w:color="auto" w:fill="auto"/>
          </w:tcPr>
          <w:p w14:paraId="72F310E2" w14:textId="1C9843F7" w:rsidR="00C073A4" w:rsidRPr="00C947AB" w:rsidRDefault="008E2188" w:rsidP="008E2188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 tēla</w:t>
            </w:r>
            <w:r w:rsidR="00C073A4"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koncepcija ir skaidri un detalizēti aprakstīta; </w:t>
            </w:r>
          </w:p>
          <w:p w14:paraId="71DB90A1" w14:textId="17AB4136" w:rsidR="00C073A4" w:rsidRDefault="008E2188" w:rsidP="008E2188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 tēla</w:t>
            </w:r>
            <w:r w:rsidR="00C073A4"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radošā koncepcija ir atbilstoša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</w:t>
            </w:r>
            <w:r w:rsidR="00C073A4"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mērķiem un definētajai problēmai;</w:t>
            </w:r>
          </w:p>
          <w:p w14:paraId="39302745" w14:textId="3DA8F559" w:rsidR="008E2188" w:rsidRPr="00C947AB" w:rsidRDefault="008E2188" w:rsidP="008E2188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Sauklis/ļi, devīze ir labskanīgi un atbilstoši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</w:t>
            </w:r>
            <w:r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mērķiem, definētajai problēmai;</w:t>
            </w:r>
          </w:p>
          <w:p w14:paraId="36536AAC" w14:textId="43B4233F" w:rsidR="008E2188" w:rsidRPr="008E2188" w:rsidRDefault="008E2188" w:rsidP="008E2188">
            <w:pPr>
              <w:pStyle w:val="ListParagraph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Sauklis/ļi, devīze atbilst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projekta </w:t>
            </w:r>
            <w:r w:rsidRPr="00C947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kopējai koncepcijai.</w:t>
            </w:r>
          </w:p>
          <w:p w14:paraId="35558793" w14:textId="77777777" w:rsidR="008E2188" w:rsidRPr="008E2188" w:rsidRDefault="008E2188" w:rsidP="008E2188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69549259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Punktu gradācija:</w:t>
            </w:r>
          </w:p>
          <w:p w14:paraId="6C7F43D6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695A4AF9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20 punkti – visi kritērija aspekti ir pilnībā pārliecinoši izpildīti un ņemti vērā;</w:t>
            </w:r>
          </w:p>
          <w:p w14:paraId="47FB1164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lastRenderedPageBreak/>
              <w:t>15 punkti – viens no kritērija aspektiem nav pārliecinoši izpildīts vai nav ņemti vērā;</w:t>
            </w:r>
          </w:p>
          <w:p w14:paraId="05D7087E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10 punkti – divi no kritērija aspektiem nav pārliecinoši izpildīti vai nav ņemti vērā;</w:t>
            </w:r>
          </w:p>
          <w:p w14:paraId="256D711D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5 punkti – trīs no kritērija aspektiem nav pārliecinoši izpildīti vai nav ņemti vērā;</w:t>
            </w:r>
          </w:p>
          <w:p w14:paraId="729926DF" w14:textId="77777777" w:rsidR="00C073A4" w:rsidRPr="00C073A4" w:rsidRDefault="00C073A4" w:rsidP="00C073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 punkti – visi kritērija aspekti ir vāji izpildīti vai nav ņemti vērā.</w:t>
            </w:r>
          </w:p>
        </w:tc>
      </w:tr>
      <w:tr w:rsidR="00C073A4" w:rsidRPr="00C073A4" w14:paraId="7E2B2668" w14:textId="77777777" w:rsidTr="00461BBC">
        <w:tc>
          <w:tcPr>
            <w:tcW w:w="1029" w:type="dxa"/>
            <w:shd w:val="clear" w:color="auto" w:fill="auto"/>
          </w:tcPr>
          <w:p w14:paraId="409FED14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B2</w:t>
            </w:r>
          </w:p>
        </w:tc>
        <w:tc>
          <w:tcPr>
            <w:tcW w:w="2980" w:type="dxa"/>
            <w:shd w:val="clear" w:color="auto" w:fill="auto"/>
          </w:tcPr>
          <w:p w14:paraId="5256E61E" w14:textId="32082CC2" w:rsidR="00C073A4" w:rsidRPr="00C073A4" w:rsidRDefault="008E2188" w:rsidP="00C07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Projekta vizuālais risinājums (vizuāli uzskates materiāli, skices)</w:t>
            </w:r>
          </w:p>
        </w:tc>
        <w:tc>
          <w:tcPr>
            <w:tcW w:w="1941" w:type="dxa"/>
            <w:shd w:val="clear" w:color="auto" w:fill="auto"/>
          </w:tcPr>
          <w:p w14:paraId="6AC6DC2C" w14:textId="4D94D6D4" w:rsidR="00C073A4" w:rsidRPr="00C073A4" w:rsidRDefault="00CC4E9D" w:rsidP="00CC4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48" w:type="dxa"/>
            <w:shd w:val="clear" w:color="auto" w:fill="auto"/>
          </w:tcPr>
          <w:p w14:paraId="27B4FA1D" w14:textId="2B6F3E46" w:rsidR="008E2188" w:rsidRPr="007410F1" w:rsidRDefault="008E2188" w:rsidP="008E2188">
            <w:pPr>
              <w:pStyle w:val="ListParagraph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Piedāvātie 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projekta</w:t>
            </w: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vizuālie risinājumi u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n to pamatojums atbilst projekta</w:t>
            </w: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mērķiem, un kopējai koncepcijai;</w:t>
            </w:r>
          </w:p>
          <w:p w14:paraId="64EBF59D" w14:textId="4CF59163" w:rsidR="008E2188" w:rsidRPr="007410F1" w:rsidRDefault="008E2188" w:rsidP="008E2188">
            <w:pPr>
              <w:pStyle w:val="ListParagraph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Piedāvātie projekta</w:t>
            </w: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vizuālie risinājumi ir savstarpēji saistoši ar 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piedāvāto/tiem projekta</w:t>
            </w: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saukli/ļiem, devīzi;</w:t>
            </w:r>
          </w:p>
          <w:p w14:paraId="4B3A6206" w14:textId="7630121A" w:rsidR="008E2188" w:rsidRPr="007410F1" w:rsidRDefault="008E2188" w:rsidP="008E2188">
            <w:pPr>
              <w:pStyle w:val="ListParagraph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Piedāvātie projekta</w:t>
            </w: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vizuālie risinājumi ir vienojoši, cits citu papildinoši, vienlaikus katrs no tiem uz definēto mērķauditoriju darbojas atsevišķi (sasniedzot visu definēto mērķauditoriju);</w:t>
            </w:r>
          </w:p>
          <w:p w14:paraId="095C84DD" w14:textId="700DAEA0" w:rsidR="00C073A4" w:rsidRPr="008E2188" w:rsidRDefault="008E2188" w:rsidP="00C073A4">
            <w:pPr>
              <w:pStyle w:val="ListParagraph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7410F1">
              <w:rPr>
                <w:rFonts w:ascii="Times New Roman" w:eastAsia="Calibri" w:hAnsi="Times New Roman" w:cs="Times New Roman"/>
                <w:sz w:val="24"/>
                <w:lang w:eastAsia="ar-SA"/>
              </w:rPr>
              <w:t>Pilnībā piemērots piedāvātajiem komunikācijas kanāliem.</w:t>
            </w:r>
          </w:p>
          <w:p w14:paraId="7D5736AF" w14:textId="77777777" w:rsid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15D9DE00" w14:textId="77777777" w:rsidR="008E2188" w:rsidRPr="00C073A4" w:rsidRDefault="008E2188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Punktu gradācija:</w:t>
            </w:r>
          </w:p>
          <w:p w14:paraId="62265461" w14:textId="77777777" w:rsidR="008E2188" w:rsidRPr="00C073A4" w:rsidRDefault="008E2188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</w:pPr>
          </w:p>
          <w:p w14:paraId="737FF7C9" w14:textId="0EE4F86A" w:rsidR="008E2188" w:rsidRPr="00C073A4" w:rsidRDefault="00CC4E9D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20</w:t>
            </w:r>
            <w:r w:rsidR="008E2188" w:rsidRPr="00C073A4"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 xml:space="preserve"> punkti – visi kritērija aspekti ir pilnībā pārliecinoši izpildīti un ņemti vērā;</w:t>
            </w:r>
          </w:p>
          <w:p w14:paraId="0F51BF1A" w14:textId="011AC597" w:rsidR="008E2188" w:rsidRPr="00C073A4" w:rsidRDefault="00CC4E9D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15</w:t>
            </w:r>
            <w:r w:rsidR="008E2188" w:rsidRPr="00C073A4"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punkti – viens no kritērija aspektiem nav pārliecinoši izpildīts vai nav ņemts vērā;</w:t>
            </w:r>
          </w:p>
          <w:p w14:paraId="4E1CFD45" w14:textId="7B1AE57A" w:rsidR="008E2188" w:rsidRPr="00C073A4" w:rsidRDefault="00CC4E9D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10</w:t>
            </w:r>
            <w:r w:rsidR="008E2188" w:rsidRPr="00C073A4"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punkti – divi no kritērija aspektiem nav pārliecinoši izpildīti vai nav ņemti vērā;</w:t>
            </w:r>
          </w:p>
          <w:p w14:paraId="492D1C14" w14:textId="51E27F4B" w:rsidR="008E2188" w:rsidRPr="00C073A4" w:rsidRDefault="00CC4E9D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5</w:t>
            </w:r>
            <w:r w:rsidR="008E2188" w:rsidRPr="00C073A4"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 xml:space="preserve"> punkti – trīs no kritērija aspektiem nav pārliecinoši izpildīti vai nav ņemti vērā;</w:t>
            </w:r>
          </w:p>
          <w:p w14:paraId="118A354B" w14:textId="629B0733" w:rsidR="008E2188" w:rsidRPr="00C073A4" w:rsidRDefault="008E2188" w:rsidP="008E21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lang w:eastAsia="ar-SA"/>
              </w:rPr>
              <w:t>0 punkti – visi kritērija aspekti ir vāji izpildīti vai nav ņemti vērā.</w:t>
            </w:r>
          </w:p>
        </w:tc>
      </w:tr>
      <w:tr w:rsidR="00C073A4" w:rsidRPr="00C073A4" w14:paraId="6BC37B8F" w14:textId="77777777" w:rsidTr="00461BBC">
        <w:tc>
          <w:tcPr>
            <w:tcW w:w="1029" w:type="dxa"/>
            <w:shd w:val="clear" w:color="auto" w:fill="auto"/>
          </w:tcPr>
          <w:p w14:paraId="10BBC9D8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980" w:type="dxa"/>
            <w:shd w:val="clear" w:color="auto" w:fill="auto"/>
          </w:tcPr>
          <w:p w14:paraId="0F3B11ED" w14:textId="77777777" w:rsidR="00C073A4" w:rsidRPr="00C073A4" w:rsidRDefault="00C073A4" w:rsidP="00C07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Prezentācija</w:t>
            </w:r>
          </w:p>
        </w:tc>
        <w:tc>
          <w:tcPr>
            <w:tcW w:w="1941" w:type="dxa"/>
            <w:shd w:val="clear" w:color="auto" w:fill="auto"/>
          </w:tcPr>
          <w:p w14:paraId="682B7C40" w14:textId="77777777" w:rsidR="00C073A4" w:rsidRPr="00C073A4" w:rsidRDefault="00C073A4" w:rsidP="00C07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48" w:type="dxa"/>
            <w:shd w:val="clear" w:color="auto" w:fill="auto"/>
          </w:tcPr>
          <w:p w14:paraId="6582B3EE" w14:textId="2933990C" w:rsidR="00F063DA" w:rsidRDefault="00F063DA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Punktu gradācija:</w:t>
            </w:r>
          </w:p>
          <w:p w14:paraId="674A8435" w14:textId="04FEF724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20 punkti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Pretendents spēj pārliecinoši prezentēt </w:t>
            </w:r>
            <w:r w:rsidR="00F063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koncepciju, spēj profesionāli pārliecinoši pamatot un argumentēti izklāstīt </w:t>
            </w:r>
            <w:r w:rsidR="00F063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koncepcijā norādītas aktivitātes un instrumentus;</w:t>
            </w:r>
          </w:p>
          <w:p w14:paraId="30BEC0BE" w14:textId="4247B03B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10 punkti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Pretendents nespēj </w:t>
            </w:r>
            <w:r w:rsidR="00F063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pilnībā pārliecinoši prezentēt projekta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koncepciju, nespēj profesionāli pārliecinoši pamatot un spēj daļēji argumentēti izklāstīt </w:t>
            </w:r>
            <w:r w:rsidR="00F063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projekta 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koncepcijā norādītās aktivitātes un instrumentus;</w:t>
            </w:r>
          </w:p>
          <w:p w14:paraId="20F50A8C" w14:textId="052B3451" w:rsid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5 punkti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Pretendents nespēj pārliecinoši prezentēt </w:t>
            </w:r>
            <w:r w:rsidR="00F063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koncepciju un viņa argumentācija, izklāstot </w:t>
            </w:r>
            <w:r w:rsidR="00F063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projekta</w:t>
            </w:r>
            <w:r w:rsidRPr="00C073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koncepcijā norādītas aktivitātes un instrumentus, ir vāja un profesionāli nepamatota.</w:t>
            </w:r>
          </w:p>
          <w:p w14:paraId="73A2684F" w14:textId="77777777" w:rsidR="00860206" w:rsidRPr="00C073A4" w:rsidRDefault="00860206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38889B88" w14:textId="77777777" w:rsidR="00C073A4" w:rsidRPr="00C073A4" w:rsidRDefault="00C073A4" w:rsidP="00C073A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073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Ja Pretendents neierodas noteiktajā laikā, Pretendenta piedāvājumam “C” pozīcijā tiek piešķirti 0 (nulle) punkti.</w:t>
            </w:r>
          </w:p>
        </w:tc>
      </w:tr>
      <w:tr w:rsidR="00C073A4" w:rsidRPr="00C073A4" w14:paraId="14857ED5" w14:textId="77777777" w:rsidTr="00461BBC">
        <w:tc>
          <w:tcPr>
            <w:tcW w:w="4009" w:type="dxa"/>
            <w:gridSpan w:val="2"/>
            <w:shd w:val="clear" w:color="auto" w:fill="auto"/>
          </w:tcPr>
          <w:p w14:paraId="4567FDE8" w14:textId="77777777" w:rsidR="00C073A4" w:rsidRPr="00C073A4" w:rsidRDefault="00C073A4" w:rsidP="00C073A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73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KOPĀ (A+B+C):</w:t>
            </w:r>
          </w:p>
        </w:tc>
        <w:tc>
          <w:tcPr>
            <w:tcW w:w="10489" w:type="dxa"/>
            <w:gridSpan w:val="2"/>
            <w:shd w:val="clear" w:color="auto" w:fill="auto"/>
          </w:tcPr>
          <w:p w14:paraId="418488EB" w14:textId="3063AD3B" w:rsidR="00C073A4" w:rsidRPr="00C073A4" w:rsidRDefault="008E2188" w:rsidP="00C07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</w:tr>
    </w:tbl>
    <w:p w14:paraId="49089C12" w14:textId="52AFF3D2" w:rsidR="004B2501" w:rsidRPr="00210B29" w:rsidRDefault="004B2501" w:rsidP="00AF600B">
      <w:pPr>
        <w:tabs>
          <w:tab w:val="left" w:pos="720"/>
          <w:tab w:val="left" w:pos="509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B2501" w:rsidRPr="00210B29" w:rsidSect="004A7414">
      <w:footerReference w:type="default" r:id="rId8"/>
      <w:pgSz w:w="16838" w:h="11906" w:orient="landscape"/>
      <w:pgMar w:top="851" w:right="1134" w:bottom="567" w:left="1134" w:header="709" w:footer="459" w:gutter="0"/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836BB3" w16cid:durableId="20DACEE8"/>
  <w16cid:commentId w16cid:paraId="17EBA846" w16cid:durableId="20DAD27E"/>
  <w16cid:commentId w16cid:paraId="12D7FAE2" w16cid:durableId="20DAD060"/>
  <w16cid:commentId w16cid:paraId="2848C911" w16cid:durableId="20DAD233"/>
  <w16cid:commentId w16cid:paraId="2519DABE" w16cid:durableId="20DAD9AC"/>
  <w16cid:commentId w16cid:paraId="3201F222" w16cid:durableId="20DADA4A"/>
  <w16cid:commentId w16cid:paraId="06F0594B" w16cid:durableId="20DAE5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ED018" w14:textId="77777777" w:rsidR="00CB1002" w:rsidRDefault="00CB1002" w:rsidP="009743CB">
      <w:pPr>
        <w:spacing w:after="0" w:line="240" w:lineRule="auto"/>
      </w:pPr>
      <w:r>
        <w:separator/>
      </w:r>
    </w:p>
  </w:endnote>
  <w:endnote w:type="continuationSeparator" w:id="0">
    <w:p w14:paraId="5B4F825B" w14:textId="77777777" w:rsidR="00CB1002" w:rsidRDefault="00CB1002" w:rsidP="0097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0000000" w:usb1="7AC7FFFF" w:usb2="00000012" w:usb3="00000000" w:csb0="0002000D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CA84C" w14:textId="77777777" w:rsidR="0093651F" w:rsidRDefault="0093651F">
    <w:pPr>
      <w:pStyle w:val="Footer"/>
      <w:jc w:val="center"/>
    </w:pPr>
  </w:p>
  <w:p w14:paraId="7EF16357" w14:textId="77777777" w:rsidR="0093651F" w:rsidRPr="001F7948" w:rsidRDefault="0093651F" w:rsidP="008A7EBB">
    <w:pPr>
      <w:pStyle w:val="Footer"/>
      <w:tabs>
        <w:tab w:val="clear" w:pos="4513"/>
        <w:tab w:val="left" w:pos="902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0E1B7" w14:textId="77777777" w:rsidR="00CB1002" w:rsidRDefault="00CB1002" w:rsidP="009743CB">
      <w:pPr>
        <w:spacing w:after="0" w:line="240" w:lineRule="auto"/>
      </w:pPr>
      <w:r>
        <w:separator/>
      </w:r>
    </w:p>
  </w:footnote>
  <w:footnote w:type="continuationSeparator" w:id="0">
    <w:p w14:paraId="3998FB92" w14:textId="77777777" w:rsidR="00CB1002" w:rsidRDefault="00CB1002" w:rsidP="0097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pacing w:val="2"/>
        <w:sz w:val="22"/>
        <w:szCs w:val="22"/>
        <w:lang w:eastAsia="en-US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pacing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ヒラギノ角ゴ Pro W3"/>
        <w:sz w:val="22"/>
        <w:szCs w:val="22"/>
        <w:lang w:eastAsia="en-US"/>
      </w:rPr>
    </w:lvl>
  </w:abstractNum>
  <w:abstractNum w:abstractNumId="4">
    <w:nsid w:val="0000000A"/>
    <w:multiLevelType w:val="single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55" w:hanging="360"/>
      </w:pPr>
      <w:rPr>
        <w:rFonts w:eastAsia="Andale Sans UI"/>
        <w:kern w:val="2"/>
        <w:sz w:val="22"/>
        <w:szCs w:val="22"/>
        <w:lang w:eastAsia="lv-LV" w:bidi="fa-IR"/>
      </w:rPr>
    </w:lvl>
  </w:abstractNum>
  <w:abstractNum w:abstractNumId="5">
    <w:nsid w:val="0000000C"/>
    <w:multiLevelType w:val="multilevel"/>
    <w:tmpl w:val="0000000C"/>
    <w:name w:val="WW8Num2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954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14" w:hanging="5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1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10"/>
        </w:tabs>
        <w:ind w:left="232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970"/>
        </w:tabs>
        <w:ind w:left="28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3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38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0"/>
        </w:tabs>
        <w:ind w:left="4410" w:hanging="1440"/>
      </w:pPr>
      <w:rPr>
        <w:rFonts w:hint="default"/>
      </w:rPr>
    </w:lvl>
  </w:abstractNum>
  <w:abstractNum w:abstractNumId="6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spacing w:val="2"/>
        <w:sz w:val="22"/>
        <w:szCs w:val="22"/>
      </w:rPr>
    </w:lvl>
  </w:abstractNum>
  <w:abstractNum w:abstractNumId="7">
    <w:nsid w:val="07671EE2"/>
    <w:multiLevelType w:val="hybridMultilevel"/>
    <w:tmpl w:val="B3CAD78A"/>
    <w:lvl w:ilvl="0" w:tplc="2F50A0E4">
      <w:start w:val="1"/>
      <w:numFmt w:val="lowerLetter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DDCC7DC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5F4ED11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94645EC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754612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9F0D23C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B843B6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5108EB8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A5C50A4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9442B6F"/>
    <w:multiLevelType w:val="hybridMultilevel"/>
    <w:tmpl w:val="7B583B9A"/>
    <w:lvl w:ilvl="0" w:tplc="5F16687C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678FF"/>
    <w:multiLevelType w:val="hybridMultilevel"/>
    <w:tmpl w:val="1D129B5E"/>
    <w:lvl w:ilvl="0" w:tplc="9B209946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0">
    <w:nsid w:val="09A41C0E"/>
    <w:multiLevelType w:val="hybridMultilevel"/>
    <w:tmpl w:val="81D8AF30"/>
    <w:lvl w:ilvl="0" w:tplc="08090001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647" w:hanging="360"/>
      </w:pPr>
    </w:lvl>
    <w:lvl w:ilvl="2" w:tplc="08090005" w:tentative="1">
      <w:start w:val="1"/>
      <w:numFmt w:val="lowerRoman"/>
      <w:lvlText w:val="%3."/>
      <w:lvlJc w:val="right"/>
      <w:pPr>
        <w:ind w:left="2367" w:hanging="180"/>
      </w:pPr>
    </w:lvl>
    <w:lvl w:ilvl="3" w:tplc="08090001" w:tentative="1">
      <w:start w:val="1"/>
      <w:numFmt w:val="decimal"/>
      <w:lvlText w:val="%4."/>
      <w:lvlJc w:val="left"/>
      <w:pPr>
        <w:ind w:left="3087" w:hanging="360"/>
      </w:pPr>
    </w:lvl>
    <w:lvl w:ilvl="4" w:tplc="08090003" w:tentative="1">
      <w:start w:val="1"/>
      <w:numFmt w:val="lowerLetter"/>
      <w:lvlText w:val="%5."/>
      <w:lvlJc w:val="left"/>
      <w:pPr>
        <w:ind w:left="3807" w:hanging="360"/>
      </w:pPr>
    </w:lvl>
    <w:lvl w:ilvl="5" w:tplc="08090005" w:tentative="1">
      <w:start w:val="1"/>
      <w:numFmt w:val="lowerRoman"/>
      <w:lvlText w:val="%6."/>
      <w:lvlJc w:val="right"/>
      <w:pPr>
        <w:ind w:left="4527" w:hanging="180"/>
      </w:pPr>
    </w:lvl>
    <w:lvl w:ilvl="6" w:tplc="08090001" w:tentative="1">
      <w:start w:val="1"/>
      <w:numFmt w:val="decimal"/>
      <w:lvlText w:val="%7."/>
      <w:lvlJc w:val="left"/>
      <w:pPr>
        <w:ind w:left="5247" w:hanging="360"/>
      </w:pPr>
    </w:lvl>
    <w:lvl w:ilvl="7" w:tplc="08090003" w:tentative="1">
      <w:start w:val="1"/>
      <w:numFmt w:val="lowerLetter"/>
      <w:lvlText w:val="%8."/>
      <w:lvlJc w:val="left"/>
      <w:pPr>
        <w:ind w:left="5967" w:hanging="360"/>
      </w:pPr>
    </w:lvl>
    <w:lvl w:ilvl="8" w:tplc="080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1F4678B"/>
    <w:multiLevelType w:val="multilevel"/>
    <w:tmpl w:val="15BEA3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2877C8A"/>
    <w:multiLevelType w:val="multilevel"/>
    <w:tmpl w:val="D7325B30"/>
    <w:lvl w:ilvl="0">
      <w:start w:val="1"/>
      <w:numFmt w:val="decimal"/>
      <w:lvlText w:val="%1."/>
      <w:lvlJc w:val="left"/>
      <w:pPr>
        <w:ind w:left="644" w:hanging="6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3">
    <w:nsid w:val="19BF7629"/>
    <w:multiLevelType w:val="hybridMultilevel"/>
    <w:tmpl w:val="B54C9192"/>
    <w:lvl w:ilvl="0" w:tplc="FF90E00E">
      <w:start w:val="1"/>
      <w:numFmt w:val="lowerLetter"/>
      <w:lvlText w:val="%1)"/>
      <w:lvlJc w:val="left"/>
      <w:pPr>
        <w:ind w:left="720" w:hanging="360"/>
      </w:pPr>
    </w:lvl>
    <w:lvl w:ilvl="1" w:tplc="2A74071E" w:tentative="1">
      <w:start w:val="1"/>
      <w:numFmt w:val="lowerLetter"/>
      <w:lvlText w:val="%2."/>
      <w:lvlJc w:val="left"/>
      <w:pPr>
        <w:ind w:left="1440" w:hanging="360"/>
      </w:pPr>
    </w:lvl>
    <w:lvl w:ilvl="2" w:tplc="5AD05822" w:tentative="1">
      <w:start w:val="1"/>
      <w:numFmt w:val="lowerRoman"/>
      <w:lvlText w:val="%3."/>
      <w:lvlJc w:val="right"/>
      <w:pPr>
        <w:ind w:left="2160" w:hanging="180"/>
      </w:pPr>
    </w:lvl>
    <w:lvl w:ilvl="3" w:tplc="996E8A0E" w:tentative="1">
      <w:start w:val="1"/>
      <w:numFmt w:val="decimal"/>
      <w:lvlText w:val="%4."/>
      <w:lvlJc w:val="left"/>
      <w:pPr>
        <w:ind w:left="2880" w:hanging="360"/>
      </w:pPr>
    </w:lvl>
    <w:lvl w:ilvl="4" w:tplc="A5B24882" w:tentative="1">
      <w:start w:val="1"/>
      <w:numFmt w:val="lowerLetter"/>
      <w:lvlText w:val="%5."/>
      <w:lvlJc w:val="left"/>
      <w:pPr>
        <w:ind w:left="3600" w:hanging="360"/>
      </w:pPr>
    </w:lvl>
    <w:lvl w:ilvl="5" w:tplc="0ED0803A" w:tentative="1">
      <w:start w:val="1"/>
      <w:numFmt w:val="lowerRoman"/>
      <w:lvlText w:val="%6."/>
      <w:lvlJc w:val="right"/>
      <w:pPr>
        <w:ind w:left="4320" w:hanging="180"/>
      </w:pPr>
    </w:lvl>
    <w:lvl w:ilvl="6" w:tplc="BDF4BA22" w:tentative="1">
      <w:start w:val="1"/>
      <w:numFmt w:val="decimal"/>
      <w:lvlText w:val="%7."/>
      <w:lvlJc w:val="left"/>
      <w:pPr>
        <w:ind w:left="5040" w:hanging="360"/>
      </w:pPr>
    </w:lvl>
    <w:lvl w:ilvl="7" w:tplc="3D28787C" w:tentative="1">
      <w:start w:val="1"/>
      <w:numFmt w:val="lowerLetter"/>
      <w:lvlText w:val="%8."/>
      <w:lvlJc w:val="left"/>
      <w:pPr>
        <w:ind w:left="5760" w:hanging="360"/>
      </w:pPr>
    </w:lvl>
    <w:lvl w:ilvl="8" w:tplc="9AA4E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D23012"/>
    <w:multiLevelType w:val="hybridMultilevel"/>
    <w:tmpl w:val="D0FCED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B462CF"/>
    <w:multiLevelType w:val="multilevel"/>
    <w:tmpl w:val="81DA299E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2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20DC40C8"/>
    <w:multiLevelType w:val="hybridMultilevel"/>
    <w:tmpl w:val="0B18D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771CC4"/>
    <w:multiLevelType w:val="multilevel"/>
    <w:tmpl w:val="FDD8E8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250B4E8F"/>
    <w:multiLevelType w:val="multilevel"/>
    <w:tmpl w:val="10365BE2"/>
    <w:name w:val="WW8Num2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0F90ECB"/>
    <w:multiLevelType w:val="hybridMultilevel"/>
    <w:tmpl w:val="85EE9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BF300A"/>
    <w:multiLevelType w:val="multilevel"/>
    <w:tmpl w:val="B6D830A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35C76019"/>
    <w:multiLevelType w:val="hybridMultilevel"/>
    <w:tmpl w:val="39666A2A"/>
    <w:lvl w:ilvl="0" w:tplc="9EF6DB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9727850" w:tentative="1">
      <w:start w:val="1"/>
      <w:numFmt w:val="lowerLetter"/>
      <w:lvlText w:val="%2."/>
      <w:lvlJc w:val="left"/>
      <w:pPr>
        <w:ind w:left="1440" w:hanging="360"/>
      </w:pPr>
    </w:lvl>
    <w:lvl w:ilvl="2" w:tplc="15E65DBC" w:tentative="1">
      <w:start w:val="1"/>
      <w:numFmt w:val="lowerRoman"/>
      <w:lvlText w:val="%3."/>
      <w:lvlJc w:val="right"/>
      <w:pPr>
        <w:ind w:left="2160" w:hanging="180"/>
      </w:pPr>
    </w:lvl>
    <w:lvl w:ilvl="3" w:tplc="70A02DAC" w:tentative="1">
      <w:start w:val="1"/>
      <w:numFmt w:val="decimal"/>
      <w:lvlText w:val="%4."/>
      <w:lvlJc w:val="left"/>
      <w:pPr>
        <w:ind w:left="2880" w:hanging="360"/>
      </w:pPr>
    </w:lvl>
    <w:lvl w:ilvl="4" w:tplc="A824E38C" w:tentative="1">
      <w:start w:val="1"/>
      <w:numFmt w:val="lowerLetter"/>
      <w:lvlText w:val="%5."/>
      <w:lvlJc w:val="left"/>
      <w:pPr>
        <w:ind w:left="3600" w:hanging="360"/>
      </w:pPr>
    </w:lvl>
    <w:lvl w:ilvl="5" w:tplc="20945458" w:tentative="1">
      <w:start w:val="1"/>
      <w:numFmt w:val="lowerRoman"/>
      <w:lvlText w:val="%6."/>
      <w:lvlJc w:val="right"/>
      <w:pPr>
        <w:ind w:left="4320" w:hanging="180"/>
      </w:pPr>
    </w:lvl>
    <w:lvl w:ilvl="6" w:tplc="2FF664D2" w:tentative="1">
      <w:start w:val="1"/>
      <w:numFmt w:val="decimal"/>
      <w:lvlText w:val="%7."/>
      <w:lvlJc w:val="left"/>
      <w:pPr>
        <w:ind w:left="5040" w:hanging="360"/>
      </w:pPr>
    </w:lvl>
    <w:lvl w:ilvl="7" w:tplc="6880849A" w:tentative="1">
      <w:start w:val="1"/>
      <w:numFmt w:val="lowerLetter"/>
      <w:lvlText w:val="%8."/>
      <w:lvlJc w:val="left"/>
      <w:pPr>
        <w:ind w:left="5760" w:hanging="360"/>
      </w:pPr>
    </w:lvl>
    <w:lvl w:ilvl="8" w:tplc="B1128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8B38A9"/>
    <w:multiLevelType w:val="multilevel"/>
    <w:tmpl w:val="66E249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12" w:hanging="1800"/>
      </w:pPr>
      <w:rPr>
        <w:rFonts w:hint="default"/>
      </w:rPr>
    </w:lvl>
  </w:abstractNum>
  <w:abstractNum w:abstractNumId="23">
    <w:nsid w:val="38A30CEC"/>
    <w:multiLevelType w:val="hybridMultilevel"/>
    <w:tmpl w:val="83D28C82"/>
    <w:lvl w:ilvl="0" w:tplc="78B43512">
      <w:start w:val="1"/>
      <w:numFmt w:val="lowerLetter"/>
      <w:lvlText w:val="%1)"/>
      <w:lvlJc w:val="left"/>
      <w:pPr>
        <w:ind w:left="720" w:hanging="360"/>
      </w:pPr>
    </w:lvl>
    <w:lvl w:ilvl="1" w:tplc="4372BD22" w:tentative="1">
      <w:start w:val="1"/>
      <w:numFmt w:val="lowerLetter"/>
      <w:lvlText w:val="%2."/>
      <w:lvlJc w:val="left"/>
      <w:pPr>
        <w:ind w:left="1440" w:hanging="360"/>
      </w:pPr>
    </w:lvl>
    <w:lvl w:ilvl="2" w:tplc="5B4CE438">
      <w:start w:val="1"/>
      <w:numFmt w:val="lowerRoman"/>
      <w:lvlText w:val="%3."/>
      <w:lvlJc w:val="right"/>
      <w:pPr>
        <w:ind w:left="2160" w:hanging="180"/>
      </w:pPr>
    </w:lvl>
    <w:lvl w:ilvl="3" w:tplc="BF4C70C0" w:tentative="1">
      <w:start w:val="1"/>
      <w:numFmt w:val="decimal"/>
      <w:lvlText w:val="%4."/>
      <w:lvlJc w:val="left"/>
      <w:pPr>
        <w:ind w:left="2880" w:hanging="360"/>
      </w:pPr>
    </w:lvl>
    <w:lvl w:ilvl="4" w:tplc="195889BE" w:tentative="1">
      <w:start w:val="1"/>
      <w:numFmt w:val="lowerLetter"/>
      <w:lvlText w:val="%5."/>
      <w:lvlJc w:val="left"/>
      <w:pPr>
        <w:ind w:left="3600" w:hanging="360"/>
      </w:pPr>
    </w:lvl>
    <w:lvl w:ilvl="5" w:tplc="DA6A8F14" w:tentative="1">
      <w:start w:val="1"/>
      <w:numFmt w:val="lowerRoman"/>
      <w:lvlText w:val="%6."/>
      <w:lvlJc w:val="right"/>
      <w:pPr>
        <w:ind w:left="4320" w:hanging="180"/>
      </w:pPr>
    </w:lvl>
    <w:lvl w:ilvl="6" w:tplc="87900358" w:tentative="1">
      <w:start w:val="1"/>
      <w:numFmt w:val="decimal"/>
      <w:lvlText w:val="%7."/>
      <w:lvlJc w:val="left"/>
      <w:pPr>
        <w:ind w:left="5040" w:hanging="360"/>
      </w:pPr>
    </w:lvl>
    <w:lvl w:ilvl="7" w:tplc="A94EB43E" w:tentative="1">
      <w:start w:val="1"/>
      <w:numFmt w:val="lowerLetter"/>
      <w:lvlText w:val="%8."/>
      <w:lvlJc w:val="left"/>
      <w:pPr>
        <w:ind w:left="5760" w:hanging="360"/>
      </w:pPr>
    </w:lvl>
    <w:lvl w:ilvl="8" w:tplc="64B62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9F44CD"/>
    <w:multiLevelType w:val="multilevel"/>
    <w:tmpl w:val="625A7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25">
    <w:nsid w:val="3A215382"/>
    <w:multiLevelType w:val="multilevel"/>
    <w:tmpl w:val="3BE40D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3E9E7251"/>
    <w:multiLevelType w:val="multilevel"/>
    <w:tmpl w:val="969AFC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2ED51A8"/>
    <w:multiLevelType w:val="multilevel"/>
    <w:tmpl w:val="47166F0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48286EB5"/>
    <w:multiLevelType w:val="hybridMultilevel"/>
    <w:tmpl w:val="0C58FD66"/>
    <w:lvl w:ilvl="0" w:tplc="C39271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9886E98" w:tentative="1">
      <w:start w:val="1"/>
      <w:numFmt w:val="lowerLetter"/>
      <w:lvlText w:val="%2."/>
      <w:lvlJc w:val="left"/>
      <w:pPr>
        <w:ind w:left="1800" w:hanging="360"/>
      </w:pPr>
    </w:lvl>
    <w:lvl w:ilvl="2" w:tplc="1E04CB24" w:tentative="1">
      <w:start w:val="1"/>
      <w:numFmt w:val="lowerRoman"/>
      <w:lvlText w:val="%3."/>
      <w:lvlJc w:val="right"/>
      <w:pPr>
        <w:ind w:left="2520" w:hanging="180"/>
      </w:pPr>
    </w:lvl>
    <w:lvl w:ilvl="3" w:tplc="D21061E0" w:tentative="1">
      <w:start w:val="1"/>
      <w:numFmt w:val="decimal"/>
      <w:lvlText w:val="%4."/>
      <w:lvlJc w:val="left"/>
      <w:pPr>
        <w:ind w:left="3240" w:hanging="360"/>
      </w:pPr>
    </w:lvl>
    <w:lvl w:ilvl="4" w:tplc="5EB482CA" w:tentative="1">
      <w:start w:val="1"/>
      <w:numFmt w:val="lowerLetter"/>
      <w:lvlText w:val="%5."/>
      <w:lvlJc w:val="left"/>
      <w:pPr>
        <w:ind w:left="3960" w:hanging="360"/>
      </w:pPr>
    </w:lvl>
    <w:lvl w:ilvl="5" w:tplc="E182DBC4" w:tentative="1">
      <w:start w:val="1"/>
      <w:numFmt w:val="lowerRoman"/>
      <w:lvlText w:val="%6."/>
      <w:lvlJc w:val="right"/>
      <w:pPr>
        <w:ind w:left="4680" w:hanging="180"/>
      </w:pPr>
    </w:lvl>
    <w:lvl w:ilvl="6" w:tplc="910879B4" w:tentative="1">
      <w:start w:val="1"/>
      <w:numFmt w:val="decimal"/>
      <w:lvlText w:val="%7."/>
      <w:lvlJc w:val="left"/>
      <w:pPr>
        <w:ind w:left="5400" w:hanging="360"/>
      </w:pPr>
    </w:lvl>
    <w:lvl w:ilvl="7" w:tplc="59B4AA0C" w:tentative="1">
      <w:start w:val="1"/>
      <w:numFmt w:val="lowerLetter"/>
      <w:lvlText w:val="%8."/>
      <w:lvlJc w:val="left"/>
      <w:pPr>
        <w:ind w:left="6120" w:hanging="360"/>
      </w:pPr>
    </w:lvl>
    <w:lvl w:ilvl="8" w:tplc="1BD419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7870F66"/>
    <w:multiLevelType w:val="multilevel"/>
    <w:tmpl w:val="FA0E978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5D055AFA"/>
    <w:multiLevelType w:val="multilevel"/>
    <w:tmpl w:val="AE047540"/>
    <w:lvl w:ilvl="0">
      <w:start w:val="1"/>
      <w:numFmt w:val="lowerLetter"/>
      <w:suff w:val="space"/>
      <w:lvlText w:val="%1)"/>
      <w:lvlJc w:val="left"/>
      <w:pPr>
        <w:ind w:left="363" w:firstLine="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4" w:hanging="180"/>
      </w:pPr>
      <w:rPr>
        <w:rFonts w:hint="default"/>
      </w:rPr>
    </w:lvl>
  </w:abstractNum>
  <w:abstractNum w:abstractNumId="31">
    <w:nsid w:val="61DB4A31"/>
    <w:multiLevelType w:val="hybridMultilevel"/>
    <w:tmpl w:val="181A0986"/>
    <w:lvl w:ilvl="0" w:tplc="75E0AE5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3E352C4"/>
    <w:multiLevelType w:val="hybridMultilevel"/>
    <w:tmpl w:val="FB9E7956"/>
    <w:lvl w:ilvl="0" w:tplc="F7ECC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B0312E" w:tentative="1">
      <w:start w:val="1"/>
      <w:numFmt w:val="lowerLetter"/>
      <w:lvlText w:val="%2."/>
      <w:lvlJc w:val="left"/>
      <w:pPr>
        <w:ind w:left="1440" w:hanging="360"/>
      </w:pPr>
    </w:lvl>
    <w:lvl w:ilvl="2" w:tplc="30F0C504" w:tentative="1">
      <w:start w:val="1"/>
      <w:numFmt w:val="lowerRoman"/>
      <w:lvlText w:val="%3."/>
      <w:lvlJc w:val="right"/>
      <w:pPr>
        <w:ind w:left="2160" w:hanging="180"/>
      </w:pPr>
    </w:lvl>
    <w:lvl w:ilvl="3" w:tplc="B900CFC0" w:tentative="1">
      <w:start w:val="1"/>
      <w:numFmt w:val="decimal"/>
      <w:lvlText w:val="%4."/>
      <w:lvlJc w:val="left"/>
      <w:pPr>
        <w:ind w:left="2880" w:hanging="360"/>
      </w:pPr>
    </w:lvl>
    <w:lvl w:ilvl="4" w:tplc="707E28CE" w:tentative="1">
      <w:start w:val="1"/>
      <w:numFmt w:val="lowerLetter"/>
      <w:lvlText w:val="%5."/>
      <w:lvlJc w:val="left"/>
      <w:pPr>
        <w:ind w:left="3600" w:hanging="360"/>
      </w:pPr>
    </w:lvl>
    <w:lvl w:ilvl="5" w:tplc="DFA69154" w:tentative="1">
      <w:start w:val="1"/>
      <w:numFmt w:val="lowerRoman"/>
      <w:lvlText w:val="%6."/>
      <w:lvlJc w:val="right"/>
      <w:pPr>
        <w:ind w:left="4320" w:hanging="180"/>
      </w:pPr>
    </w:lvl>
    <w:lvl w:ilvl="6" w:tplc="AACCDEE6" w:tentative="1">
      <w:start w:val="1"/>
      <w:numFmt w:val="decimal"/>
      <w:lvlText w:val="%7."/>
      <w:lvlJc w:val="left"/>
      <w:pPr>
        <w:ind w:left="5040" w:hanging="360"/>
      </w:pPr>
    </w:lvl>
    <w:lvl w:ilvl="7" w:tplc="A58690B2" w:tentative="1">
      <w:start w:val="1"/>
      <w:numFmt w:val="lowerLetter"/>
      <w:lvlText w:val="%8."/>
      <w:lvlJc w:val="left"/>
      <w:pPr>
        <w:ind w:left="5760" w:hanging="360"/>
      </w:pPr>
    </w:lvl>
    <w:lvl w:ilvl="8" w:tplc="9280D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C2BE1"/>
    <w:multiLevelType w:val="multilevel"/>
    <w:tmpl w:val="A502AE5A"/>
    <w:lvl w:ilvl="0">
      <w:start w:val="1"/>
      <w:numFmt w:val="decimal"/>
      <w:lvlText w:val="%1."/>
      <w:lvlJc w:val="left"/>
      <w:pPr>
        <w:ind w:left="681" w:hanging="681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41" w:hanging="180"/>
      </w:pPr>
      <w:rPr>
        <w:rFonts w:hint="default"/>
      </w:rPr>
    </w:lvl>
  </w:abstractNum>
  <w:abstractNum w:abstractNumId="34">
    <w:nsid w:val="695705F9"/>
    <w:multiLevelType w:val="hybridMultilevel"/>
    <w:tmpl w:val="830A9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763A1"/>
    <w:multiLevelType w:val="multilevel"/>
    <w:tmpl w:val="47201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36">
    <w:nsid w:val="6D3300B0"/>
    <w:multiLevelType w:val="hybridMultilevel"/>
    <w:tmpl w:val="D3E47FF6"/>
    <w:lvl w:ilvl="0" w:tplc="B71C1B16">
      <w:start w:val="1"/>
      <w:numFmt w:val="decimal"/>
      <w:pStyle w:val="Pielikums"/>
      <w:lvlText w:val="%1."/>
      <w:lvlJc w:val="right"/>
      <w:pPr>
        <w:ind w:left="13050" w:hanging="360"/>
      </w:pPr>
      <w:rPr>
        <w:rFonts w:hint="default"/>
      </w:rPr>
    </w:lvl>
    <w:lvl w:ilvl="1" w:tplc="8DBC03F8" w:tentative="1">
      <w:start w:val="1"/>
      <w:numFmt w:val="lowerLetter"/>
      <w:lvlText w:val="%2."/>
      <w:lvlJc w:val="left"/>
      <w:pPr>
        <w:ind w:left="1440" w:hanging="360"/>
      </w:pPr>
    </w:lvl>
    <w:lvl w:ilvl="2" w:tplc="B73C0348" w:tentative="1">
      <w:start w:val="1"/>
      <w:numFmt w:val="lowerRoman"/>
      <w:lvlText w:val="%3."/>
      <w:lvlJc w:val="right"/>
      <w:pPr>
        <w:ind w:left="2160" w:hanging="180"/>
      </w:pPr>
    </w:lvl>
    <w:lvl w:ilvl="3" w:tplc="28FA7E14" w:tentative="1">
      <w:start w:val="1"/>
      <w:numFmt w:val="decimal"/>
      <w:lvlText w:val="%4."/>
      <w:lvlJc w:val="left"/>
      <w:pPr>
        <w:ind w:left="2880" w:hanging="360"/>
      </w:pPr>
    </w:lvl>
    <w:lvl w:ilvl="4" w:tplc="5DECBA78" w:tentative="1">
      <w:start w:val="1"/>
      <w:numFmt w:val="lowerLetter"/>
      <w:lvlText w:val="%5."/>
      <w:lvlJc w:val="left"/>
      <w:pPr>
        <w:ind w:left="3600" w:hanging="360"/>
      </w:pPr>
    </w:lvl>
    <w:lvl w:ilvl="5" w:tplc="11680724" w:tentative="1">
      <w:start w:val="1"/>
      <w:numFmt w:val="lowerRoman"/>
      <w:lvlText w:val="%6."/>
      <w:lvlJc w:val="right"/>
      <w:pPr>
        <w:ind w:left="4320" w:hanging="180"/>
      </w:pPr>
    </w:lvl>
    <w:lvl w:ilvl="6" w:tplc="3E7A1796" w:tentative="1">
      <w:start w:val="1"/>
      <w:numFmt w:val="decimal"/>
      <w:lvlText w:val="%7."/>
      <w:lvlJc w:val="left"/>
      <w:pPr>
        <w:ind w:left="5040" w:hanging="360"/>
      </w:pPr>
    </w:lvl>
    <w:lvl w:ilvl="7" w:tplc="38929DE6" w:tentative="1">
      <w:start w:val="1"/>
      <w:numFmt w:val="lowerLetter"/>
      <w:lvlText w:val="%8."/>
      <w:lvlJc w:val="left"/>
      <w:pPr>
        <w:ind w:left="5760" w:hanging="360"/>
      </w:pPr>
    </w:lvl>
    <w:lvl w:ilvl="8" w:tplc="03D43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D04A1C"/>
    <w:multiLevelType w:val="hybridMultilevel"/>
    <w:tmpl w:val="264237F8"/>
    <w:lvl w:ilvl="0" w:tplc="A96AEF9C">
      <w:start w:val="1"/>
      <w:numFmt w:val="lowerLetter"/>
      <w:lvlText w:val="%1)"/>
      <w:lvlJc w:val="left"/>
      <w:pPr>
        <w:ind w:left="760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5" w:hanging="360"/>
      </w:pPr>
    </w:lvl>
    <w:lvl w:ilvl="2" w:tplc="0809001B" w:tentative="1">
      <w:start w:val="1"/>
      <w:numFmt w:val="lowerRoman"/>
      <w:lvlText w:val="%3."/>
      <w:lvlJc w:val="right"/>
      <w:pPr>
        <w:ind w:left="2155" w:hanging="180"/>
      </w:pPr>
    </w:lvl>
    <w:lvl w:ilvl="3" w:tplc="0809000F" w:tentative="1">
      <w:start w:val="1"/>
      <w:numFmt w:val="decimal"/>
      <w:lvlText w:val="%4."/>
      <w:lvlJc w:val="left"/>
      <w:pPr>
        <w:ind w:left="2875" w:hanging="360"/>
      </w:pPr>
    </w:lvl>
    <w:lvl w:ilvl="4" w:tplc="08090019" w:tentative="1">
      <w:start w:val="1"/>
      <w:numFmt w:val="lowerLetter"/>
      <w:lvlText w:val="%5."/>
      <w:lvlJc w:val="left"/>
      <w:pPr>
        <w:ind w:left="3595" w:hanging="360"/>
      </w:pPr>
    </w:lvl>
    <w:lvl w:ilvl="5" w:tplc="0809001B" w:tentative="1">
      <w:start w:val="1"/>
      <w:numFmt w:val="lowerRoman"/>
      <w:lvlText w:val="%6."/>
      <w:lvlJc w:val="right"/>
      <w:pPr>
        <w:ind w:left="4315" w:hanging="180"/>
      </w:pPr>
    </w:lvl>
    <w:lvl w:ilvl="6" w:tplc="0809000F" w:tentative="1">
      <w:start w:val="1"/>
      <w:numFmt w:val="decimal"/>
      <w:lvlText w:val="%7."/>
      <w:lvlJc w:val="left"/>
      <w:pPr>
        <w:ind w:left="5035" w:hanging="360"/>
      </w:pPr>
    </w:lvl>
    <w:lvl w:ilvl="7" w:tplc="08090019" w:tentative="1">
      <w:start w:val="1"/>
      <w:numFmt w:val="lowerLetter"/>
      <w:lvlText w:val="%8."/>
      <w:lvlJc w:val="left"/>
      <w:pPr>
        <w:ind w:left="5755" w:hanging="360"/>
      </w:pPr>
    </w:lvl>
    <w:lvl w:ilvl="8" w:tplc="08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8">
    <w:nsid w:val="79783CF0"/>
    <w:multiLevelType w:val="hybridMultilevel"/>
    <w:tmpl w:val="D4462C76"/>
    <w:lvl w:ilvl="0" w:tplc="A8A201D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>
    <w:nsid w:val="7B5A7251"/>
    <w:multiLevelType w:val="multilevel"/>
    <w:tmpl w:val="DB0260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suff w:val="space"/>
      <w:lvlText w:val="%1.%2."/>
      <w:lvlJc w:val="left"/>
      <w:pPr>
        <w:ind w:left="1567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F8610D4"/>
    <w:multiLevelType w:val="hybridMultilevel"/>
    <w:tmpl w:val="ADD8D698"/>
    <w:lvl w:ilvl="0" w:tplc="623C0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586E10" w:tentative="1">
      <w:start w:val="1"/>
      <w:numFmt w:val="lowerLetter"/>
      <w:lvlText w:val="%2."/>
      <w:lvlJc w:val="left"/>
      <w:pPr>
        <w:ind w:left="1440" w:hanging="360"/>
      </w:pPr>
    </w:lvl>
    <w:lvl w:ilvl="2" w:tplc="D0C82920" w:tentative="1">
      <w:start w:val="1"/>
      <w:numFmt w:val="lowerRoman"/>
      <w:lvlText w:val="%3."/>
      <w:lvlJc w:val="right"/>
      <w:pPr>
        <w:ind w:left="2160" w:hanging="180"/>
      </w:pPr>
    </w:lvl>
    <w:lvl w:ilvl="3" w:tplc="0DE8F126" w:tentative="1">
      <w:start w:val="1"/>
      <w:numFmt w:val="decimal"/>
      <w:lvlText w:val="%4."/>
      <w:lvlJc w:val="left"/>
      <w:pPr>
        <w:ind w:left="2880" w:hanging="360"/>
      </w:pPr>
    </w:lvl>
    <w:lvl w:ilvl="4" w:tplc="E6946B98" w:tentative="1">
      <w:start w:val="1"/>
      <w:numFmt w:val="lowerLetter"/>
      <w:lvlText w:val="%5."/>
      <w:lvlJc w:val="left"/>
      <w:pPr>
        <w:ind w:left="3600" w:hanging="360"/>
      </w:pPr>
    </w:lvl>
    <w:lvl w:ilvl="5" w:tplc="040828B6" w:tentative="1">
      <w:start w:val="1"/>
      <w:numFmt w:val="lowerRoman"/>
      <w:lvlText w:val="%6."/>
      <w:lvlJc w:val="right"/>
      <w:pPr>
        <w:ind w:left="4320" w:hanging="180"/>
      </w:pPr>
    </w:lvl>
    <w:lvl w:ilvl="6" w:tplc="11B23932" w:tentative="1">
      <w:start w:val="1"/>
      <w:numFmt w:val="decimal"/>
      <w:lvlText w:val="%7."/>
      <w:lvlJc w:val="left"/>
      <w:pPr>
        <w:ind w:left="5040" w:hanging="360"/>
      </w:pPr>
    </w:lvl>
    <w:lvl w:ilvl="7" w:tplc="9D566E28" w:tentative="1">
      <w:start w:val="1"/>
      <w:numFmt w:val="lowerLetter"/>
      <w:lvlText w:val="%8."/>
      <w:lvlJc w:val="left"/>
      <w:pPr>
        <w:ind w:left="5760" w:hanging="360"/>
      </w:pPr>
    </w:lvl>
    <w:lvl w:ilvl="8" w:tplc="8C5623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6"/>
  </w:num>
  <w:num w:numId="3">
    <w:abstractNumId w:val="29"/>
  </w:num>
  <w:num w:numId="4">
    <w:abstractNumId w:val="17"/>
  </w:num>
  <w:num w:numId="5">
    <w:abstractNumId w:val="25"/>
  </w:num>
  <w:num w:numId="6">
    <w:abstractNumId w:val="7"/>
  </w:num>
  <w:num w:numId="7">
    <w:abstractNumId w:val="24"/>
  </w:num>
  <w:num w:numId="8">
    <w:abstractNumId w:val="38"/>
  </w:num>
  <w:num w:numId="9">
    <w:abstractNumId w:val="15"/>
  </w:num>
  <w:num w:numId="10">
    <w:abstractNumId w:val="11"/>
  </w:num>
  <w:num w:numId="11">
    <w:abstractNumId w:val="15"/>
  </w:num>
  <w:num w:numId="12">
    <w:abstractNumId w:val="10"/>
  </w:num>
  <w:num w:numId="13">
    <w:abstractNumId w:val="40"/>
  </w:num>
  <w:num w:numId="14">
    <w:abstractNumId w:val="30"/>
  </w:num>
  <w:num w:numId="15">
    <w:abstractNumId w:val="13"/>
  </w:num>
  <w:num w:numId="16">
    <w:abstractNumId w:val="23"/>
  </w:num>
  <w:num w:numId="17">
    <w:abstractNumId w:val="32"/>
  </w:num>
  <w:num w:numId="18">
    <w:abstractNumId w:val="8"/>
  </w:num>
  <w:num w:numId="19">
    <w:abstractNumId w:val="22"/>
  </w:num>
  <w:num w:numId="20">
    <w:abstractNumId w:val="37"/>
  </w:num>
  <w:num w:numId="21">
    <w:abstractNumId w:val="39"/>
  </w:num>
  <w:num w:numId="22">
    <w:abstractNumId w:val="12"/>
  </w:num>
  <w:num w:numId="23">
    <w:abstractNumId w:val="2"/>
  </w:num>
  <w:num w:numId="24">
    <w:abstractNumId w:val="20"/>
  </w:num>
  <w:num w:numId="25">
    <w:abstractNumId w:val="26"/>
  </w:num>
  <w:num w:numId="26">
    <w:abstractNumId w:val="9"/>
  </w:num>
  <w:num w:numId="27">
    <w:abstractNumId w:val="28"/>
  </w:num>
  <w:num w:numId="28">
    <w:abstractNumId w:val="21"/>
  </w:num>
  <w:num w:numId="29">
    <w:abstractNumId w:val="35"/>
  </w:num>
  <w:num w:numId="30">
    <w:abstractNumId w:val="33"/>
  </w:num>
  <w:num w:numId="31">
    <w:abstractNumId w:val="0"/>
  </w:num>
  <w:num w:numId="32">
    <w:abstractNumId w:val="1"/>
  </w:num>
  <w:num w:numId="33">
    <w:abstractNumId w:val="3"/>
  </w:num>
  <w:num w:numId="34">
    <w:abstractNumId w:val="4"/>
  </w:num>
  <w:num w:numId="35">
    <w:abstractNumId w:val="6"/>
  </w:num>
  <w:num w:numId="36">
    <w:abstractNumId w:val="18"/>
  </w:num>
  <w:num w:numId="37">
    <w:abstractNumId w:val="31"/>
  </w:num>
  <w:num w:numId="38">
    <w:abstractNumId w:val="5"/>
  </w:num>
  <w:num w:numId="39">
    <w:abstractNumId w:val="16"/>
  </w:num>
  <w:num w:numId="40">
    <w:abstractNumId w:val="34"/>
  </w:num>
  <w:num w:numId="41">
    <w:abstractNumId w:val="14"/>
  </w:num>
  <w:num w:numId="4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CB"/>
    <w:rsid w:val="00002943"/>
    <w:rsid w:val="00003737"/>
    <w:rsid w:val="0000524B"/>
    <w:rsid w:val="0001005E"/>
    <w:rsid w:val="000154C6"/>
    <w:rsid w:val="00015ADB"/>
    <w:rsid w:val="000315B9"/>
    <w:rsid w:val="000444E8"/>
    <w:rsid w:val="00045D37"/>
    <w:rsid w:val="00045D3C"/>
    <w:rsid w:val="00047E48"/>
    <w:rsid w:val="000601BB"/>
    <w:rsid w:val="00064A49"/>
    <w:rsid w:val="00064EE3"/>
    <w:rsid w:val="00074997"/>
    <w:rsid w:val="000941B9"/>
    <w:rsid w:val="00096B25"/>
    <w:rsid w:val="000A28ED"/>
    <w:rsid w:val="000A4B9B"/>
    <w:rsid w:val="000B008B"/>
    <w:rsid w:val="000B0887"/>
    <w:rsid w:val="000B0A70"/>
    <w:rsid w:val="000B5CA9"/>
    <w:rsid w:val="000B63BA"/>
    <w:rsid w:val="000C055A"/>
    <w:rsid w:val="000C157F"/>
    <w:rsid w:val="000C3364"/>
    <w:rsid w:val="000C3ECA"/>
    <w:rsid w:val="000C4361"/>
    <w:rsid w:val="000D0493"/>
    <w:rsid w:val="000D45F1"/>
    <w:rsid w:val="000F54AD"/>
    <w:rsid w:val="001000A2"/>
    <w:rsid w:val="00105752"/>
    <w:rsid w:val="001170C3"/>
    <w:rsid w:val="001178DA"/>
    <w:rsid w:val="00124446"/>
    <w:rsid w:val="00131F0D"/>
    <w:rsid w:val="00135CF0"/>
    <w:rsid w:val="00136C7B"/>
    <w:rsid w:val="00141DE0"/>
    <w:rsid w:val="00153D32"/>
    <w:rsid w:val="001602DE"/>
    <w:rsid w:val="0016529A"/>
    <w:rsid w:val="001757AE"/>
    <w:rsid w:val="00184827"/>
    <w:rsid w:val="00187C38"/>
    <w:rsid w:val="0019231E"/>
    <w:rsid w:val="001A182C"/>
    <w:rsid w:val="001A1AD4"/>
    <w:rsid w:val="001A2F59"/>
    <w:rsid w:val="001A33A4"/>
    <w:rsid w:val="001A4B99"/>
    <w:rsid w:val="001B2D58"/>
    <w:rsid w:val="001B4209"/>
    <w:rsid w:val="001D54D2"/>
    <w:rsid w:val="001D54DB"/>
    <w:rsid w:val="001F7948"/>
    <w:rsid w:val="0020016F"/>
    <w:rsid w:val="00201AF5"/>
    <w:rsid w:val="00204FCA"/>
    <w:rsid w:val="00205F78"/>
    <w:rsid w:val="00210B29"/>
    <w:rsid w:val="00211BA7"/>
    <w:rsid w:val="002271E2"/>
    <w:rsid w:val="00232524"/>
    <w:rsid w:val="00241C75"/>
    <w:rsid w:val="00244F8E"/>
    <w:rsid w:val="00250E29"/>
    <w:rsid w:val="002517B5"/>
    <w:rsid w:val="00254862"/>
    <w:rsid w:val="00257022"/>
    <w:rsid w:val="00266D64"/>
    <w:rsid w:val="00280EA6"/>
    <w:rsid w:val="00292ACC"/>
    <w:rsid w:val="002937E7"/>
    <w:rsid w:val="002957B3"/>
    <w:rsid w:val="002A713C"/>
    <w:rsid w:val="002B7174"/>
    <w:rsid w:val="002C1B93"/>
    <w:rsid w:val="002C2155"/>
    <w:rsid w:val="002D39DF"/>
    <w:rsid w:val="002F17F9"/>
    <w:rsid w:val="002F5E45"/>
    <w:rsid w:val="003007AE"/>
    <w:rsid w:val="00301E6A"/>
    <w:rsid w:val="003053BE"/>
    <w:rsid w:val="00312B21"/>
    <w:rsid w:val="00313752"/>
    <w:rsid w:val="0032390D"/>
    <w:rsid w:val="00324608"/>
    <w:rsid w:val="00327615"/>
    <w:rsid w:val="00331038"/>
    <w:rsid w:val="00332163"/>
    <w:rsid w:val="003417B2"/>
    <w:rsid w:val="00341834"/>
    <w:rsid w:val="00347CF4"/>
    <w:rsid w:val="00362755"/>
    <w:rsid w:val="00376279"/>
    <w:rsid w:val="00380ED1"/>
    <w:rsid w:val="003A00B5"/>
    <w:rsid w:val="003A315C"/>
    <w:rsid w:val="003A3E9A"/>
    <w:rsid w:val="003A5B7F"/>
    <w:rsid w:val="003B6F77"/>
    <w:rsid w:val="003C2755"/>
    <w:rsid w:val="003C7920"/>
    <w:rsid w:val="003C7AE4"/>
    <w:rsid w:val="003D4A45"/>
    <w:rsid w:val="003D6B88"/>
    <w:rsid w:val="003E55A3"/>
    <w:rsid w:val="003F0214"/>
    <w:rsid w:val="003F20BD"/>
    <w:rsid w:val="004042AE"/>
    <w:rsid w:val="00425987"/>
    <w:rsid w:val="00432383"/>
    <w:rsid w:val="0043280F"/>
    <w:rsid w:val="00437486"/>
    <w:rsid w:val="00440DB4"/>
    <w:rsid w:val="00441D89"/>
    <w:rsid w:val="00451CFC"/>
    <w:rsid w:val="0046070D"/>
    <w:rsid w:val="00462602"/>
    <w:rsid w:val="00464646"/>
    <w:rsid w:val="00464D12"/>
    <w:rsid w:val="00472E1C"/>
    <w:rsid w:val="00473050"/>
    <w:rsid w:val="00474307"/>
    <w:rsid w:val="00475CF9"/>
    <w:rsid w:val="00480E31"/>
    <w:rsid w:val="00490083"/>
    <w:rsid w:val="004A7414"/>
    <w:rsid w:val="004B2501"/>
    <w:rsid w:val="004B5737"/>
    <w:rsid w:val="004C32D3"/>
    <w:rsid w:val="004D3896"/>
    <w:rsid w:val="004D48C8"/>
    <w:rsid w:val="004F3B95"/>
    <w:rsid w:val="004F4376"/>
    <w:rsid w:val="004F5F37"/>
    <w:rsid w:val="005005C1"/>
    <w:rsid w:val="00501D7E"/>
    <w:rsid w:val="005158FE"/>
    <w:rsid w:val="005357FE"/>
    <w:rsid w:val="00536F6A"/>
    <w:rsid w:val="00543D26"/>
    <w:rsid w:val="00546814"/>
    <w:rsid w:val="00550117"/>
    <w:rsid w:val="005537C7"/>
    <w:rsid w:val="005633A0"/>
    <w:rsid w:val="00573C76"/>
    <w:rsid w:val="00574014"/>
    <w:rsid w:val="0057749F"/>
    <w:rsid w:val="00584D21"/>
    <w:rsid w:val="00585362"/>
    <w:rsid w:val="005920DB"/>
    <w:rsid w:val="00592D2C"/>
    <w:rsid w:val="0059432E"/>
    <w:rsid w:val="005A7B07"/>
    <w:rsid w:val="005B6FE3"/>
    <w:rsid w:val="005C0C06"/>
    <w:rsid w:val="005C24A4"/>
    <w:rsid w:val="005C5314"/>
    <w:rsid w:val="005D5559"/>
    <w:rsid w:val="005D63ED"/>
    <w:rsid w:val="005D6961"/>
    <w:rsid w:val="005D7299"/>
    <w:rsid w:val="005E07D0"/>
    <w:rsid w:val="005E47CB"/>
    <w:rsid w:val="005E47DB"/>
    <w:rsid w:val="005F72D2"/>
    <w:rsid w:val="006040EA"/>
    <w:rsid w:val="00614EAC"/>
    <w:rsid w:val="00623072"/>
    <w:rsid w:val="006233D7"/>
    <w:rsid w:val="00660343"/>
    <w:rsid w:val="00661D9F"/>
    <w:rsid w:val="00661FFA"/>
    <w:rsid w:val="006650EF"/>
    <w:rsid w:val="00665A63"/>
    <w:rsid w:val="00675FDA"/>
    <w:rsid w:val="006773A1"/>
    <w:rsid w:val="00681041"/>
    <w:rsid w:val="0069022C"/>
    <w:rsid w:val="006910CC"/>
    <w:rsid w:val="00692FF3"/>
    <w:rsid w:val="006951DF"/>
    <w:rsid w:val="006A7167"/>
    <w:rsid w:val="006B2715"/>
    <w:rsid w:val="006B4654"/>
    <w:rsid w:val="006D4670"/>
    <w:rsid w:val="006D5EBF"/>
    <w:rsid w:val="006E272D"/>
    <w:rsid w:val="006F6E75"/>
    <w:rsid w:val="00701616"/>
    <w:rsid w:val="00702CA2"/>
    <w:rsid w:val="00704068"/>
    <w:rsid w:val="0072136B"/>
    <w:rsid w:val="007277F9"/>
    <w:rsid w:val="00733170"/>
    <w:rsid w:val="007342CF"/>
    <w:rsid w:val="007410F1"/>
    <w:rsid w:val="00750908"/>
    <w:rsid w:val="00750FD2"/>
    <w:rsid w:val="00751CF5"/>
    <w:rsid w:val="007617D0"/>
    <w:rsid w:val="00763775"/>
    <w:rsid w:val="00765791"/>
    <w:rsid w:val="00775F4B"/>
    <w:rsid w:val="00776068"/>
    <w:rsid w:val="007850EE"/>
    <w:rsid w:val="00790E29"/>
    <w:rsid w:val="007D36BF"/>
    <w:rsid w:val="007D55C0"/>
    <w:rsid w:val="007F3115"/>
    <w:rsid w:val="008036BF"/>
    <w:rsid w:val="00805D15"/>
    <w:rsid w:val="00806235"/>
    <w:rsid w:val="00812AA5"/>
    <w:rsid w:val="00815800"/>
    <w:rsid w:val="008230B2"/>
    <w:rsid w:val="00834391"/>
    <w:rsid w:val="008435D7"/>
    <w:rsid w:val="00850C98"/>
    <w:rsid w:val="00852AF9"/>
    <w:rsid w:val="00856E7B"/>
    <w:rsid w:val="00857124"/>
    <w:rsid w:val="00860086"/>
    <w:rsid w:val="00860206"/>
    <w:rsid w:val="00863147"/>
    <w:rsid w:val="00871DB1"/>
    <w:rsid w:val="008828A5"/>
    <w:rsid w:val="00891F08"/>
    <w:rsid w:val="008940F2"/>
    <w:rsid w:val="0089527D"/>
    <w:rsid w:val="008A7EBB"/>
    <w:rsid w:val="008B00EA"/>
    <w:rsid w:val="008B0ADC"/>
    <w:rsid w:val="008B2385"/>
    <w:rsid w:val="008B23C6"/>
    <w:rsid w:val="008B3440"/>
    <w:rsid w:val="008C3A0D"/>
    <w:rsid w:val="008D51B6"/>
    <w:rsid w:val="008E2188"/>
    <w:rsid w:val="008E58BE"/>
    <w:rsid w:val="008E6F18"/>
    <w:rsid w:val="008F4CCF"/>
    <w:rsid w:val="008F5ED2"/>
    <w:rsid w:val="00901588"/>
    <w:rsid w:val="00903769"/>
    <w:rsid w:val="00907204"/>
    <w:rsid w:val="0091379C"/>
    <w:rsid w:val="00933364"/>
    <w:rsid w:val="00933F84"/>
    <w:rsid w:val="0093651F"/>
    <w:rsid w:val="00946B3E"/>
    <w:rsid w:val="009513A6"/>
    <w:rsid w:val="00954AA1"/>
    <w:rsid w:val="00954CB5"/>
    <w:rsid w:val="00964F42"/>
    <w:rsid w:val="00966F98"/>
    <w:rsid w:val="00967504"/>
    <w:rsid w:val="00973F13"/>
    <w:rsid w:val="009743CB"/>
    <w:rsid w:val="00980D62"/>
    <w:rsid w:val="00981706"/>
    <w:rsid w:val="00983057"/>
    <w:rsid w:val="0099364C"/>
    <w:rsid w:val="0099602A"/>
    <w:rsid w:val="009A535C"/>
    <w:rsid w:val="009A5E19"/>
    <w:rsid w:val="009A6828"/>
    <w:rsid w:val="009B1578"/>
    <w:rsid w:val="009C0286"/>
    <w:rsid w:val="009C5DC5"/>
    <w:rsid w:val="009C5F46"/>
    <w:rsid w:val="009D3615"/>
    <w:rsid w:val="009D3721"/>
    <w:rsid w:val="009E00CE"/>
    <w:rsid w:val="009F17EA"/>
    <w:rsid w:val="009F76B5"/>
    <w:rsid w:val="009F7D56"/>
    <w:rsid w:val="00A02FA0"/>
    <w:rsid w:val="00A2269E"/>
    <w:rsid w:val="00A26C64"/>
    <w:rsid w:val="00A32408"/>
    <w:rsid w:val="00A34824"/>
    <w:rsid w:val="00A36C17"/>
    <w:rsid w:val="00A42889"/>
    <w:rsid w:val="00A47CAC"/>
    <w:rsid w:val="00A62B8E"/>
    <w:rsid w:val="00A64E44"/>
    <w:rsid w:val="00A66E3F"/>
    <w:rsid w:val="00A66F9D"/>
    <w:rsid w:val="00A67CC6"/>
    <w:rsid w:val="00A716D2"/>
    <w:rsid w:val="00A74247"/>
    <w:rsid w:val="00A76B72"/>
    <w:rsid w:val="00A81E00"/>
    <w:rsid w:val="00A916EC"/>
    <w:rsid w:val="00AA0591"/>
    <w:rsid w:val="00AA19CC"/>
    <w:rsid w:val="00AA2760"/>
    <w:rsid w:val="00AB0130"/>
    <w:rsid w:val="00AB02D8"/>
    <w:rsid w:val="00AB0C54"/>
    <w:rsid w:val="00AB4798"/>
    <w:rsid w:val="00AC008D"/>
    <w:rsid w:val="00AC1BE7"/>
    <w:rsid w:val="00AC2557"/>
    <w:rsid w:val="00AC600C"/>
    <w:rsid w:val="00AC7D3F"/>
    <w:rsid w:val="00AD1BA1"/>
    <w:rsid w:val="00AD27FE"/>
    <w:rsid w:val="00AE21EC"/>
    <w:rsid w:val="00AE52CC"/>
    <w:rsid w:val="00AF359B"/>
    <w:rsid w:val="00AF600B"/>
    <w:rsid w:val="00B030A5"/>
    <w:rsid w:val="00B03878"/>
    <w:rsid w:val="00B05E34"/>
    <w:rsid w:val="00B113AA"/>
    <w:rsid w:val="00B1798D"/>
    <w:rsid w:val="00B212FD"/>
    <w:rsid w:val="00B25CE0"/>
    <w:rsid w:val="00B36FE5"/>
    <w:rsid w:val="00B43179"/>
    <w:rsid w:val="00B474FF"/>
    <w:rsid w:val="00B53EC8"/>
    <w:rsid w:val="00B7553A"/>
    <w:rsid w:val="00B76843"/>
    <w:rsid w:val="00B861F8"/>
    <w:rsid w:val="00B8704D"/>
    <w:rsid w:val="00B91ADD"/>
    <w:rsid w:val="00B96CBB"/>
    <w:rsid w:val="00B97967"/>
    <w:rsid w:val="00BA38B6"/>
    <w:rsid w:val="00BA6B15"/>
    <w:rsid w:val="00BB0604"/>
    <w:rsid w:val="00BB4794"/>
    <w:rsid w:val="00BE0C3E"/>
    <w:rsid w:val="00BE1F9A"/>
    <w:rsid w:val="00BE2ECF"/>
    <w:rsid w:val="00BE32A8"/>
    <w:rsid w:val="00BE64CF"/>
    <w:rsid w:val="00BE7433"/>
    <w:rsid w:val="00BF2C7F"/>
    <w:rsid w:val="00BF421D"/>
    <w:rsid w:val="00BF7573"/>
    <w:rsid w:val="00C073A4"/>
    <w:rsid w:val="00C1634B"/>
    <w:rsid w:val="00C235BD"/>
    <w:rsid w:val="00C4161D"/>
    <w:rsid w:val="00C420E1"/>
    <w:rsid w:val="00C52867"/>
    <w:rsid w:val="00C5733D"/>
    <w:rsid w:val="00C706E6"/>
    <w:rsid w:val="00C741D3"/>
    <w:rsid w:val="00C7544A"/>
    <w:rsid w:val="00C82B95"/>
    <w:rsid w:val="00C86BA4"/>
    <w:rsid w:val="00C947AB"/>
    <w:rsid w:val="00CA0FF0"/>
    <w:rsid w:val="00CA1E2D"/>
    <w:rsid w:val="00CA26F7"/>
    <w:rsid w:val="00CB1002"/>
    <w:rsid w:val="00CB20B0"/>
    <w:rsid w:val="00CB77F3"/>
    <w:rsid w:val="00CC4E9D"/>
    <w:rsid w:val="00CC5436"/>
    <w:rsid w:val="00CD125F"/>
    <w:rsid w:val="00CD4D98"/>
    <w:rsid w:val="00CD5D39"/>
    <w:rsid w:val="00CD6960"/>
    <w:rsid w:val="00CE07FB"/>
    <w:rsid w:val="00CE27F1"/>
    <w:rsid w:val="00D01E27"/>
    <w:rsid w:val="00D229B8"/>
    <w:rsid w:val="00D23E01"/>
    <w:rsid w:val="00D23EEC"/>
    <w:rsid w:val="00D26C6B"/>
    <w:rsid w:val="00D3258E"/>
    <w:rsid w:val="00D54E02"/>
    <w:rsid w:val="00D57CD4"/>
    <w:rsid w:val="00D601A5"/>
    <w:rsid w:val="00D6279B"/>
    <w:rsid w:val="00D67F82"/>
    <w:rsid w:val="00D71A8D"/>
    <w:rsid w:val="00D811E0"/>
    <w:rsid w:val="00D85D00"/>
    <w:rsid w:val="00D9434E"/>
    <w:rsid w:val="00D9646C"/>
    <w:rsid w:val="00D96F76"/>
    <w:rsid w:val="00DA3A67"/>
    <w:rsid w:val="00DB1D66"/>
    <w:rsid w:val="00DB4032"/>
    <w:rsid w:val="00DB6AB1"/>
    <w:rsid w:val="00DC3222"/>
    <w:rsid w:val="00DC3456"/>
    <w:rsid w:val="00DD0128"/>
    <w:rsid w:val="00DD0DA2"/>
    <w:rsid w:val="00DD451C"/>
    <w:rsid w:val="00DE09BB"/>
    <w:rsid w:val="00DE288A"/>
    <w:rsid w:val="00DF388E"/>
    <w:rsid w:val="00DF5E09"/>
    <w:rsid w:val="00E030DD"/>
    <w:rsid w:val="00E053B8"/>
    <w:rsid w:val="00E06754"/>
    <w:rsid w:val="00E11850"/>
    <w:rsid w:val="00E14F38"/>
    <w:rsid w:val="00E31D54"/>
    <w:rsid w:val="00E31F08"/>
    <w:rsid w:val="00E33302"/>
    <w:rsid w:val="00E369A5"/>
    <w:rsid w:val="00E546CD"/>
    <w:rsid w:val="00E62F1C"/>
    <w:rsid w:val="00E66DE7"/>
    <w:rsid w:val="00E677FE"/>
    <w:rsid w:val="00E84B20"/>
    <w:rsid w:val="00E85964"/>
    <w:rsid w:val="00E87907"/>
    <w:rsid w:val="00E9155F"/>
    <w:rsid w:val="00EA0705"/>
    <w:rsid w:val="00EA08C5"/>
    <w:rsid w:val="00EA397D"/>
    <w:rsid w:val="00EB2959"/>
    <w:rsid w:val="00EB40E1"/>
    <w:rsid w:val="00EC4889"/>
    <w:rsid w:val="00ED13BC"/>
    <w:rsid w:val="00ED3E94"/>
    <w:rsid w:val="00EE3401"/>
    <w:rsid w:val="00EF65BF"/>
    <w:rsid w:val="00F009A7"/>
    <w:rsid w:val="00F00A9E"/>
    <w:rsid w:val="00F04E46"/>
    <w:rsid w:val="00F063DA"/>
    <w:rsid w:val="00F20AE6"/>
    <w:rsid w:val="00F34CA0"/>
    <w:rsid w:val="00F41C1B"/>
    <w:rsid w:val="00F41ECD"/>
    <w:rsid w:val="00F50097"/>
    <w:rsid w:val="00F60984"/>
    <w:rsid w:val="00F65158"/>
    <w:rsid w:val="00F72E81"/>
    <w:rsid w:val="00F764AC"/>
    <w:rsid w:val="00F82875"/>
    <w:rsid w:val="00F83E21"/>
    <w:rsid w:val="00F840DE"/>
    <w:rsid w:val="00F84F86"/>
    <w:rsid w:val="00FA016D"/>
    <w:rsid w:val="00FA121E"/>
    <w:rsid w:val="00FA2329"/>
    <w:rsid w:val="00FA6B91"/>
    <w:rsid w:val="00FB1049"/>
    <w:rsid w:val="00FB46F5"/>
    <w:rsid w:val="00FC1614"/>
    <w:rsid w:val="00FC5034"/>
    <w:rsid w:val="00FD2B54"/>
    <w:rsid w:val="00FF06CE"/>
    <w:rsid w:val="00FF3233"/>
    <w:rsid w:val="00FF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56FB28"/>
  <w15:docId w15:val="{52B65E5B-AA2D-465A-B42A-875461D6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3CB"/>
    <w:rPr>
      <w:lang w:val="lv-LV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53B8"/>
    <w:pPr>
      <w:keepNext/>
      <w:keepLines/>
      <w:numPr>
        <w:numId w:val="1"/>
      </w:numPr>
      <w:spacing w:before="480" w:line="360" w:lineRule="auto"/>
      <w:jc w:val="center"/>
      <w:outlineLvl w:val="0"/>
    </w:pPr>
    <w:rPr>
      <w:rFonts w:eastAsiaTheme="majorEastAsia" w:cstheme="majorBidi"/>
      <w:b/>
      <w:bCs/>
      <w:caps/>
      <w:sz w:val="2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A33A4"/>
    <w:pPr>
      <w:numPr>
        <w:ilvl w:val="2"/>
        <w:numId w:val="9"/>
      </w:numPr>
      <w:spacing w:after="0" w:line="240" w:lineRule="auto"/>
      <w:jc w:val="both"/>
      <w:outlineLvl w:val="1"/>
    </w:pPr>
    <w:rPr>
      <w:rFonts w:ascii="Times New Roman" w:eastAsiaTheme="majorEastAsia" w:hAnsi="Times New Roman" w:cs="Times New Roman"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716D2"/>
    <w:pPr>
      <w:spacing w:after="0" w:line="276" w:lineRule="auto"/>
      <w:ind w:left="203" w:hanging="203"/>
      <w:jc w:val="both"/>
      <w:outlineLvl w:val="2"/>
    </w:pPr>
    <w:rPr>
      <w:rFonts w:eastAsiaTheme="majorEastAsia" w:cstheme="majorBidi"/>
      <w:b/>
      <w:b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3B8"/>
    <w:rPr>
      <w:rFonts w:eastAsiaTheme="majorEastAsia" w:cstheme="majorBidi"/>
      <w:b/>
      <w:bCs/>
      <w:caps/>
      <w:sz w:val="26"/>
      <w:szCs w:val="28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1A33A4"/>
    <w:rPr>
      <w:rFonts w:ascii="Times New Roman" w:eastAsiaTheme="majorEastAsia" w:hAnsi="Times New Roman" w:cs="Times New Roman"/>
      <w:bCs/>
      <w:color w:val="000000" w:themeColor="text1"/>
      <w:sz w:val="24"/>
      <w:szCs w:val="26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rsid w:val="00A716D2"/>
    <w:rPr>
      <w:rFonts w:eastAsiaTheme="majorEastAsia" w:cstheme="majorBidi"/>
      <w:b/>
      <w:bCs/>
      <w:sz w:val="24"/>
      <w:szCs w:val="21"/>
      <w:lang w:val="lv-LV"/>
    </w:rPr>
  </w:style>
  <w:style w:type="paragraph" w:styleId="ListParagraph">
    <w:name w:val="List Paragraph"/>
    <w:aliases w:val="Saistīto dokumentu saraksts,PPS_Bullet,Virsraksti,2,H&amp;P List Paragraph"/>
    <w:basedOn w:val="Normal"/>
    <w:link w:val="ListParagraphChar"/>
    <w:uiPriority w:val="34"/>
    <w:qFormat/>
    <w:rsid w:val="009743CB"/>
    <w:pPr>
      <w:ind w:left="720"/>
      <w:contextualSpacing/>
    </w:pPr>
  </w:style>
  <w:style w:type="paragraph" w:customStyle="1" w:styleId="WW-Default">
    <w:name w:val="WW-Default"/>
    <w:uiPriority w:val="99"/>
    <w:rsid w:val="009743C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lv-LV" w:eastAsia="ar-SA"/>
    </w:rPr>
  </w:style>
  <w:style w:type="paragraph" w:customStyle="1" w:styleId="Pielikums">
    <w:name w:val="Pielikums"/>
    <w:basedOn w:val="Normal"/>
    <w:link w:val="PielikumsRakstz"/>
    <w:qFormat/>
    <w:rsid w:val="009743CB"/>
    <w:pPr>
      <w:numPr>
        <w:numId w:val="2"/>
      </w:numPr>
      <w:spacing w:line="240" w:lineRule="auto"/>
      <w:ind w:left="360" w:firstLine="0"/>
      <w:jc w:val="right"/>
      <w:outlineLvl w:val="0"/>
    </w:pPr>
    <w:rPr>
      <w:rFonts w:ascii="Times New Roman" w:hAnsi="Times New Roman"/>
      <w:b/>
      <w:sz w:val="24"/>
    </w:rPr>
  </w:style>
  <w:style w:type="character" w:customStyle="1" w:styleId="PielikumsRakstz">
    <w:name w:val="Pielikums Rakstz."/>
    <w:basedOn w:val="DefaultParagraphFont"/>
    <w:link w:val="Pielikums"/>
    <w:rsid w:val="009743CB"/>
    <w:rPr>
      <w:rFonts w:ascii="Times New Roman" w:hAnsi="Times New Roman"/>
      <w:b/>
      <w:sz w:val="24"/>
      <w:lang w:val="lv-LV"/>
    </w:rPr>
  </w:style>
  <w:style w:type="character" w:customStyle="1" w:styleId="ListParagraphChar">
    <w:name w:val="List Paragraph Char"/>
    <w:aliases w:val="Saistīto dokumentu saraksts Char,PPS_Bullet Char,Virsraksti Char,2 Char,H&amp;P List Paragraph Char"/>
    <w:link w:val="ListParagraph"/>
    <w:uiPriority w:val="34"/>
    <w:locked/>
    <w:rsid w:val="009743CB"/>
    <w:rPr>
      <w:lang w:val="lv-LV"/>
    </w:rPr>
  </w:style>
  <w:style w:type="character" w:styleId="FootnoteReference">
    <w:name w:val="footnote reference"/>
    <w:aliases w:val="Footnote symbol,Footnote Reference Number,ftref"/>
    <w:uiPriority w:val="99"/>
    <w:rsid w:val="009743C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3C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3CB"/>
    <w:rPr>
      <w:lang w:val="lv-LV"/>
    </w:rPr>
  </w:style>
  <w:style w:type="character" w:styleId="Hyperlink">
    <w:name w:val="Hyperlink"/>
    <w:basedOn w:val="DefaultParagraphFont"/>
    <w:uiPriority w:val="99"/>
    <w:unhideWhenUsed/>
    <w:rsid w:val="0089527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908"/>
    <w:rPr>
      <w:rFonts w:ascii="Segoe UI" w:hAnsi="Segoe UI" w:cs="Segoe UI"/>
      <w:sz w:val="18"/>
      <w:szCs w:val="18"/>
      <w:lang w:val="lv-LV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62B8E"/>
    <w:pPr>
      <w:spacing w:after="120" w:line="480" w:lineRule="auto"/>
      <w:ind w:left="283" w:righ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62B8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6D4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46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670"/>
    <w:rPr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670"/>
    <w:rPr>
      <w:b/>
      <w:bCs/>
      <w:sz w:val="20"/>
      <w:szCs w:val="20"/>
      <w:lang w:val="lv-LV"/>
    </w:rPr>
  </w:style>
  <w:style w:type="paragraph" w:styleId="Revision">
    <w:name w:val="Revision"/>
    <w:hidden/>
    <w:uiPriority w:val="99"/>
    <w:semiHidden/>
    <w:rsid w:val="005C0C06"/>
    <w:pPr>
      <w:spacing w:after="0" w:line="240" w:lineRule="auto"/>
    </w:pPr>
    <w:rPr>
      <w:lang w:val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20A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AE6"/>
    <w:rPr>
      <w:sz w:val="20"/>
      <w:szCs w:val="20"/>
      <w:lang w:val="lv-LV"/>
    </w:rPr>
  </w:style>
  <w:style w:type="paragraph" w:customStyle="1" w:styleId="h3body1">
    <w:name w:val="h3_body_1"/>
    <w:autoRedefine/>
    <w:qFormat/>
    <w:rsid w:val="00F50097"/>
    <w:pPr>
      <w:numPr>
        <w:ilvl w:val="1"/>
        <w:numId w:val="21"/>
      </w:numPr>
      <w:spacing w:after="0" w:line="240" w:lineRule="auto"/>
      <w:ind w:left="864"/>
      <w:jc w:val="both"/>
    </w:pPr>
    <w:rPr>
      <w:rFonts w:ascii="Times New Roman" w:eastAsia="Times New Roman" w:hAnsi="Times New Roman" w:cs="Times New Roman"/>
      <w:bCs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5A928-CA51-4F37-AFA4-623CCE4C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Liepiņa</dc:creator>
  <cp:keywords/>
  <dc:description/>
  <cp:lastModifiedBy>Vija Keiša</cp:lastModifiedBy>
  <cp:revision>13</cp:revision>
  <cp:lastPrinted>2020-02-11T13:12:00Z</cp:lastPrinted>
  <dcterms:created xsi:type="dcterms:W3CDTF">2020-06-10T13:04:00Z</dcterms:created>
  <dcterms:modified xsi:type="dcterms:W3CDTF">2021-01-12T12:04:00Z</dcterms:modified>
</cp:coreProperties>
</file>